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498388" name="94fa3e10-b8b3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8219587" name="94fa3e10-b8b3-11f0-922b-2f8c90c6f11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5138117" name="98b99000-b8b3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7973904" name="98b99000-b8b3-11f0-922b-2f8c90c6f11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Stube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8940692" name="99045b00-b8bb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7532075" name="99045b00-b8bb-11f0-922b-2f8c90c6f11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09207086" name="9c782500-b8bb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4902816" name="9c782500-b8bb-11f0-922b-2f8c90c6f11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Musikzimmer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8125033" name="a528c3c0-b8bc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9716660" name="a528c3c0-b8bc-11f0-922b-2f8c90c6f11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34139593" name="a990b1c0-b8bc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6096990" name="a990b1c0-b8bc-11f0-922b-2f8c90c6f11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14, 9300 Wittenbach</w:t>
          </w:r>
        </w:p>
        <w:p>
          <w:pPr>
            <w:spacing w:before="0" w:after="0"/>
          </w:pPr>
          <w:r>
            <w:t>552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